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王以恒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康复251;中医养生25;康复252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康复251;中医养生25;康复252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