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潘金宽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46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公管253;公管254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公管253;公管254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中制药25;资源25;药管25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中制药25;资源25;药管25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中药254;中药256;中药255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