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中医九25;中西临九25;中医儿科八25;中药九25;中药九（屠呦呦班）25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中医九25;中西临九25;中医儿科八25;中药九25;中药九（屠呦呦班）25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