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55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朱梦婷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1255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(200006—060)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医信251;医信252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