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崔文亮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74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中医254;医信251;医信252;中医255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中医254;医信251;医信252;中医255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