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刘松林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4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计算机251;计算机252;计算机254;计算机253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计算机251;计算机252;计算机254;计算机253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