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养老服务与管理学院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侯春秀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1~4周</w:t>
      </w:r>
    </w:p>
    <w:bookmarkStart w:id="1" w:name="7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大学生创新创业与就业指导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