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0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薛翔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15~17周</w:t>
      </w:r>
    </w:p>
    <w:bookmarkStart w:id="1" w:name="125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养老信息管理与信息系统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养老信息管理与信息系统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养老信息管理与信息系统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养老信息管理与信息系统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