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0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董晓薇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1250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老年社会工作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老年社会工作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老年社会工作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老年社会工作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老年健康干预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老年健康干预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