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36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王慧焱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10~10周</w:t>
      </w:r>
    </w:p>
    <w:bookmarkStart w:id="1" w:name="636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老年预防保健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(400368—001)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老年预防保健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(400368—001)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