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熊皛白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88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养老产业选论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4,8~10(双)周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养老产业选论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