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熊亚莉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10~10周</w:t>
      </w:r>
    </w:p>
    <w:bookmarkStart w:id="1" w:name="109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