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梁延润雨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老年人力资源开发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老年人力资源开发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