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35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养老服务与管理学院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习婉钰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835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老年心理学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(400217—001)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老年心理学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(400217—001)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老年心理学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(400217—002)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老年心理学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(400217—002)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