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4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44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中西临231;中西临23（灵素）班;中西临233;中西临232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