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钱进军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医学遗传学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生命科学基础（含实验）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