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邹飞飞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中西临233;中西临232;中西临231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微生物免疫与寄生虫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微生物免疫与寄生虫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