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心理学研究方法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1~4,6~9,13~17周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心理动力取向心理咨询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心理学研究方法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1~4,6~9,13~17周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心理动力取向心理咨询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中医252;中医251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中医253;中医254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中医255;中医256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中医252;中医251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中医253;中医254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中医255;中医256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