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蔡庆龙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1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护理254;护理253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护理254;护理253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局部解剖学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护理254;护理253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护理254;护理253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