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花开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2~15周</w:t>
      </w:r>
    </w:p>
    <w:bookmarkStart w:id="1" w:name="2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2~3,8~9,12,15周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