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19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病理学（含病理生理）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(021922—005)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(021623—004)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