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杨晨茜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微生物免疫与寄生虫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微生物免疫与寄生虫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