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01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杨婧婧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401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(400554—003)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(400554—003)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(400554—003)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(400554—003)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(021707—004)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(021707—004)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(021707—004)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(021707—004)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