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杨嘉莹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4~7周</w:t>
      </w:r>
    </w:p>
    <w:bookmarkStart w:id="1" w:name="42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临床23交换生补修班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