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160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李永明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4~15周</w:t>
      </w:r>
    </w:p>
    <w:bookmarkStart w:id="1" w:name="2160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(021331—001)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中西临251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(021331—002)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中西临252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