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朱建胜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2~6周</w:t>
      </w:r>
    </w:p>
    <w:bookmarkStart w:id="1" w:name="94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临床231;临床老年23;临床232;临床233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