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1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中西临233;中西临232;中西临231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