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徐德国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中医八252;中医八253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中医八252;中医八253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中医八252;中医八253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中医八252;中医八253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400510—001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正常人体学Ⅰ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史婷婷,杨爱红,徐德国,葛菲菲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