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张秀琴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人格心理学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人格心理学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中药255;中药254;中药256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心理统计II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中药251;中药252;中药253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中药255;中药254;中药256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心理统计II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中药251;中药252;中药253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