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张小聪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认知心理学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中医八251;中医八252;中医八253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认知心理学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养老253;养老254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中医八251;中医八252;中医八253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养老253;养老254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资源25;中制药25;药管25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资源25;中制药25;药管25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神经心理学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