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69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孙越异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6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心理咨询与治疗技能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(120961—001)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B8-309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应心22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心理咨询与治疗技能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(120961—001)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B8-309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应心22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心理咨询与治疗技能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(120961—001)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B8-309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应心22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心理咨询与治疗技能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(120961—001)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B8-309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应心22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医学心理学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(010809—014)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国教楼-A308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咨询心理学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(010873—001)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应心23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医学心理学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(010809—014)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国教楼-A308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咨询心理学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(010873—001)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应心23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康复心理学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(400480—002)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康复合作办学232;康复合作办学231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