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吴海英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南方中医23;南方针推23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南方中医23;南方针推23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针推242;针推241;中医康复24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心身医学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针推242;针推241;中医康复24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心身医学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