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厉茜茜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3~9周</w:t>
      </w:r>
    </w:p>
    <w:bookmarkStart w:id="1" w:name="37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