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丘云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7~10周</w:t>
      </w:r>
    </w:p>
    <w:bookmarkStart w:id="1" w:name="94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临床流行病学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