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1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韩莉莉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01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中药254;中药256;中药255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护理243;护理244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