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闫春燕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传统文化中的中国戏曲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戏剧鉴赏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中国传统诗学与美学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