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421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马克思主义学院·医学人文学院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郎君立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3~17周</w:t>
      </w:r>
    </w:p>
    <w:bookmarkStart w:id="1" w:name="421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毛泽东思想和中国特色社会主义理论体系概论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(400288—016)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中药九23;中药九23（屠呦呦班）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毛泽东思想和中国特色社会主义理论体系概论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(400288—010)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护理242;护理243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毛泽东思想和中国特色社会主义理论体系概论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(400288—016)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中药九23;中药九23（屠呦呦班）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毛泽东思想和中国特色社会主义理论体系概论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(400288—010)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护理242;护理243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毛泽东思想和中国特色社会主义理论体系概论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(400288—004)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中医244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毛泽东思想和中国特色社会主义理论体系概论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(400288—004)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中医244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国家安全教育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(400411—028)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6~8周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中医255;中医256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形势与政策(三)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(110033—030)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11~13周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养老243;养老242;养老241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