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中西临251;中西临253;中西临252;中西临254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