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7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石慧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6~15周</w:t>
      </w:r>
    </w:p>
    <w:bookmarkStart w:id="1" w:name="207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中医文化学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(010205—001)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中医八251;中医八252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中医文化学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(010205—001)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中医八251;中医八252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