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3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田静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83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医学社会学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中西临241;中西临243;中西临242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医学社会学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中西临241;中西临243;中西临242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