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卫生经济管理学院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王红云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7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数管251;数管252;公管254;药管25;公管253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