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15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马克思主义学院·医学人文学院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王皓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4~17周</w:t>
      </w:r>
    </w:p>
    <w:bookmarkStart w:id="1" w:name="215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(400251—034)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针推251;针推252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(400251—034)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针推251;针推252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(400251—034)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针推251;针推252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(400251—034)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针推251;针推252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大学生劳动教育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(400287—009)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在线慕课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中医养生24;中医康复24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大学生劳动教育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(400287—035)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在线慕课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康复242;康复241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400287—052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大学生劳动教育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8~10周 (18:30-20:50)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王皓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在线慕课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110033—015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形势与政策(三)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11~13周 (18:30-20:50)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王皓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B4-307 </w:t>
      </w: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