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王思特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流行音乐文化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中国传统音乐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(r110903—002)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西方古典音乐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西方古典音乐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(r400087—002)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