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沈永健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14~16周</w:t>
      </w:r>
    </w:p>
    <w:bookmarkStart w:id="1" w:name="12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中医八251;中医八253;中医八252;中医儿科八25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