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82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李晓宇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882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医学哲学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(110029—006)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中医八241;中医八242;中医八243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医学哲学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(110029—003)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中医243;中医244;中医245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医学哲学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中医241;中医242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医学哲学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(110018—004)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临床241;临床242;临床243;临床244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医学哲学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中西临241;中西临242;中西临243;中西临九24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