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曾晞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70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护理251,护理252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护理251,护理252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护理251,护理252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护理251,护理252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临床241;临床242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