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1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方东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1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中国简史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24级港澳台生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中医康复24;中医养生24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