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2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42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药学241;药学242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药学241;药学242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康复251;康复252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康复251;康复252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中华民族共同体概论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(110033—042)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药学241;药学243;药学242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