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徐希进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中医八251;中医九25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中医八251;中医九25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中医255;中医256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中医253;中医254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中医255;中医256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中医253;中医254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中医八252;中医八253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中医252;中医251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