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张轶瑶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中医八251;中医八252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中医八253;中医儿科八25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临床243;临床244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400287—024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张轶瑶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110033—057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张轶瑶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B5-106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